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50408298" name="e045c250-87d4-11f0-8c9d-3382302703f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959411" name="e045c250-87d4-11f0-8c9d-3382302703f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26493012" name="eeb80820-87d4-11f0-bf45-41ff4d91ad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890589" name="eeb80820-87d4-11f0-bf45-41ff4d91adc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27348073" name="fdfcb920-87d4-11f0-840e-c1488880680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9574470" name="fdfcb920-87d4-11f0-840e-c1488880680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22953848" name="0b7ef9a0-87d5-11f0-a6a1-398862c11f3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7423681" name="0b7ef9a0-87d5-11f0-a6a1-398862c11f3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Parkett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82437548" name="1c7be1f0-87d5-11f0-ad37-41cf8b77f7d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2287190" name="1c7be1f0-87d5-11f0-ad37-41cf8b77f7d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11206974" name="3535fdc0-87d5-11f0-8dfc-4144643c253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6026169" name="3535fdc0-87d5-11f0-8dfc-4144643c253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10101281" name="44d26bb0-87d5-11f0-bdce-c58202b7b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6565840" name="44d26bb0-87d5-11f0-bdce-c58202b7bc6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90786716" name="57af5ea0-87d5-11f0-8353-53288dc5ba4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81762160" name="57af5ea0-87d5-11f0-8353-53288dc5ba4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64925151" name="6cf206f0-87d5-11f0-b2d6-e1dc4a864c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96458954" name="6cf206f0-87d5-11f0-b2d6-e1dc4a864c40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28528598" name="7a820310-87d5-11f0-b6bd-85e56f971bc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0691258" name="7a820310-87d5-11f0-b6bd-85e56f971bc0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88773239" name="b0c80e10-87d5-11f0-bb5d-db5fed57c2e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7753773" name="b0c80e10-87d5-11f0-bb5d-db5fed57c2e8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03910172" name="c39dfc20-87d5-11f0-bf20-69497af534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5690766" name="c39dfc20-87d5-11f0-bf20-69497af53446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53512546" name="d4cf61f0-87d5-11f0-8967-6fef6d7983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9179836" name="d4cf61f0-87d5-11f0-8967-6fef6d798319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59575889" name="e049eb90-87d5-11f0-9058-0f849d580e7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4389154" name="e049eb90-87d5-11f0-9058-0f849d580e71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29158297" name="f4db1e30-87d5-11f0-88f6-b5c4ea06743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020997" name="f4db1e30-87d5-11f0-88f6-b5c4ea067438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89472742" name="0f6da380-87d6-11f0-9d58-057b246cc48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1131170" name="0f6da380-87d6-11f0-9d58-057b246cc483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Teppich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57968964" name="1a54c6c0-87d6-11f0-9d21-17cf8912765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727458" name="1a54c6c0-87d6-11f0-9d21-17cf89127657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17266917" name="ce03a870-87d7-11f0-8dca-bbc7ab42956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80455948" name="ce03a870-87d7-11f0-8dca-bbc7ab42956d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2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Adlibogenstrasse 29, 8155 Niederhasli</w:t>
          </w:r>
        </w:p>
        <w:p>
          <w:pPr>
            <w:spacing w:before="0" w:after="0"/>
          </w:pPr>
          <w:r>
            <w:t>469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media/document_image_rId20.jpeg" Type="http://schemas.openxmlformats.org/officeDocument/2006/relationships/image" Id="rId20"/>
    <Relationship Target="media/document_image_rId21.jpeg" Type="http://schemas.openxmlformats.org/officeDocument/2006/relationships/image" Id="rId21"/>
    <Relationship Target="footer.xml" Type="http://schemas.openxmlformats.org/officeDocument/2006/relationships/footer" Id="rId2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